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Myriad Pro" w:hAnsi="Myriad Pro" w:eastAsia="Times New Roman"/>
          <w:b/>
          <w:bCs/>
        </w:rPr>
      </w:pPr>
      <w:bookmarkStart w:id="0" w:name="OLE_LINK202"/>
      <w:bookmarkStart w:id="1" w:name="OLE_LINK201"/>
      <w:bookmarkStart w:id="2" w:name="OLE_LINK203"/>
      <w:bookmarkStart w:id="3" w:name="OLE_LINK204"/>
      <w:r>
        <w:rPr>
          <w:rFonts w:ascii="Myriad Pro" w:hAnsi="Myriad Pro" w:eastAsia="Times New Roman"/>
          <w:b/>
          <w:bCs/>
        </w:rPr>
        <w:t xml:space="preserve">Contents of this file </w:t>
      </w:r>
    </w:p>
    <w:p>
      <w:pPr>
        <w:rPr>
          <w:rFonts w:ascii="Myriad Pro" w:hAnsi="Myriad Pro" w:eastAsia="Times New Roman"/>
        </w:rPr>
      </w:pPr>
    </w:p>
    <w:p>
      <w:pPr>
        <w:ind w:left="720"/>
        <w:rPr>
          <w:rFonts w:ascii="Myriad Pro" w:hAnsi="Myriad Pro" w:eastAsia="Times New Roman"/>
          <w:sz w:val="22"/>
          <w:szCs w:val="22"/>
          <w:lang w:eastAsia="zh-CN"/>
        </w:rPr>
      </w:pPr>
      <w:bookmarkStart w:id="4" w:name="OLE_LINK152"/>
      <w:r>
        <w:rPr>
          <w:rFonts w:ascii="Myriad Pro" w:hAnsi="Myriad Pro" w:eastAsia="Times New Roman"/>
          <w:sz w:val="22"/>
          <w:szCs w:val="22"/>
        </w:rPr>
        <w:t>Tables S1</w:t>
      </w:r>
      <w:r>
        <w:rPr>
          <w:rFonts w:hint="eastAsia" w:ascii="Myriad Pro" w:hAnsi="Myriad Pro"/>
          <w:sz w:val="22"/>
          <w:szCs w:val="22"/>
          <w:lang w:val="en-US" w:eastAsia="zh-CN"/>
        </w:rPr>
        <w:t>,</w:t>
      </w:r>
      <w:r>
        <w:rPr>
          <w:rFonts w:ascii="Myriad Pro" w:hAnsi="Myriad Pro" w:eastAsia="Times New Roman"/>
          <w:sz w:val="22"/>
          <w:szCs w:val="22"/>
        </w:rPr>
        <w:t xml:space="preserve"> S2 </w:t>
      </w:r>
      <w:bookmarkEnd w:id="4"/>
      <w:bookmarkStart w:id="17" w:name="_GoBack"/>
      <w:bookmarkEnd w:id="17"/>
    </w:p>
    <w:p>
      <w:pPr>
        <w:spacing w:before="100" w:beforeAutospacing="1" w:after="100" w:afterAutospacing="1"/>
        <w:rPr>
          <w:rFonts w:ascii="Myriad Pro" w:hAnsi="Myriad Pro" w:eastAsia="Times New Roman"/>
          <w:b/>
          <w:bCs/>
          <w:lang w:eastAsia="zh-CN"/>
        </w:rPr>
      </w:pPr>
      <w:r>
        <w:rPr>
          <w:rFonts w:ascii="Myriad Pro" w:hAnsi="Myriad Pro" w:eastAsia="Times New Roman"/>
          <w:b/>
          <w:bCs/>
        </w:rPr>
        <w:t>Introduction</w:t>
      </w:r>
    </w:p>
    <w:p>
      <w:pPr>
        <w:spacing w:line="360" w:lineRule="auto"/>
        <w:rPr>
          <w:rFonts w:ascii="Myriad Pro" w:hAnsi="Myriad Pro" w:eastAsia="Meiryo" w:cs="Myriad Pro"/>
          <w:sz w:val="21"/>
          <w:szCs w:val="21"/>
          <w:lang w:eastAsia="zh-CN"/>
        </w:rPr>
      </w:pPr>
      <w:r>
        <w:rPr>
          <w:rFonts w:ascii="Myriad Pro" w:hAnsi="Myriad Pro" w:eastAsia="Times New Roman"/>
          <w:b/>
          <w:bCs/>
          <w:sz w:val="21"/>
          <w:szCs w:val="21"/>
          <w:lang w:eastAsia="zh-CN"/>
        </w:rPr>
        <w:t>1.</w:t>
      </w:r>
      <w:r>
        <w:rPr>
          <w:rFonts w:ascii="Myriad Pro" w:hAnsi="Myriad Pro" w:eastAsia="Meiryo" w:cs="Myriad Pro"/>
          <w:b/>
          <w:bCs/>
          <w:sz w:val="21"/>
          <w:szCs w:val="21"/>
          <w:lang w:eastAsia="zh-CN"/>
        </w:rPr>
        <w:t>Tabe S1</w:t>
      </w:r>
      <w:bookmarkStart w:id="5" w:name="OLE_LINK196"/>
      <w:bookmarkStart w:id="6" w:name="OLE_LINK197"/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 </w:t>
      </w:r>
      <w:bookmarkStart w:id="7" w:name="OLE_LINK195"/>
      <w:bookmarkStart w:id="8" w:name="OLE_LINK194"/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is the </w:t>
      </w:r>
      <w:r>
        <w:rPr>
          <w:rFonts w:ascii="Myriad Pro" w:hAnsi="Myriad Pro" w:cs="Myriad Pro"/>
          <w:sz w:val="21"/>
          <w:szCs w:val="21"/>
          <w:lang w:eastAsia="zh-CN"/>
        </w:rPr>
        <w:t>z</w:t>
      </w:r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ircon U-Pb </w:t>
      </w:r>
      <w:r>
        <w:rPr>
          <w:rFonts w:ascii="Myriad Pro" w:hAnsi="Myriad Pro" w:cs="Myriad Pro"/>
          <w:sz w:val="21"/>
          <w:szCs w:val="21"/>
          <w:lang w:eastAsia="zh-CN"/>
        </w:rPr>
        <w:t xml:space="preserve">dating </w:t>
      </w:r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data </w:t>
      </w:r>
      <w:r>
        <w:rPr>
          <w:rFonts w:ascii="Myriad Pro" w:hAnsi="Myriad Pro" w:eastAsia="Times New Roman"/>
          <w:sz w:val="21"/>
          <w:szCs w:val="21"/>
          <w:lang w:eastAsia="zh-CN"/>
        </w:rPr>
        <w:t xml:space="preserve">of </w:t>
      </w:r>
      <w:r>
        <w:rPr>
          <w:rFonts w:ascii="Myriad Pro" w:hAnsi="Myriad Pro" w:eastAsia="Meiryo" w:cs="Myriad Pro"/>
          <w:sz w:val="21"/>
          <w:szCs w:val="21"/>
          <w:lang w:eastAsia="zh-CN"/>
        </w:rPr>
        <w:t>early Mesozoic strata in northeastern North China Craton</w:t>
      </w:r>
      <w:bookmarkEnd w:id="5"/>
      <w:bookmarkEnd w:id="6"/>
      <w:r>
        <w:rPr>
          <w:rFonts w:ascii="Myriad Pro" w:hAnsi="Myriad Pro" w:eastAsia="Meiryo" w:cs="Myriad Pro"/>
          <w:sz w:val="21"/>
          <w:szCs w:val="21"/>
          <w:lang w:eastAsia="zh-CN"/>
        </w:rPr>
        <w:t>.</w:t>
      </w:r>
      <w:bookmarkEnd w:id="7"/>
      <w:bookmarkEnd w:id="8"/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 Zircons were separated from samples using the conventional heavy liquid and magnetic techniques, and purified by handpicking under a binocular microscope at the Langfang Yantuo Geological Survey, Hebei Province, China. The handpicked zircons were examined under transmitted and reflected-light with an optical microscope, and in order to reveal their internal structures, ca</w:t>
      </w:r>
      <w:r>
        <w:rPr>
          <w:rFonts w:ascii="Myriad Pro" w:hAnsi="Myriad Pro" w:cs="Myriad Pro"/>
          <w:sz w:val="21"/>
          <w:szCs w:val="21"/>
          <w:lang w:eastAsia="zh-CN"/>
        </w:rPr>
        <w:t>t</w:t>
      </w:r>
      <w:bookmarkStart w:id="9" w:name="OLE_LINK4"/>
      <w:r>
        <w:rPr>
          <w:rFonts w:ascii="Myriad Pro" w:hAnsi="Myriad Pro" w:eastAsia="Meiryo" w:cs="Myriad Pro"/>
          <w:sz w:val="21"/>
          <w:szCs w:val="21"/>
          <w:lang w:eastAsia="zh-CN"/>
        </w:rPr>
        <w:t>h</w:t>
      </w:r>
      <w:bookmarkStart w:id="10" w:name="OLE_LINK3"/>
      <w:r>
        <w:rPr>
          <w:rFonts w:ascii="Myriad Pro" w:hAnsi="Myriad Pro" w:eastAsia="Meiryo" w:cs="Myriad Pro"/>
          <w:sz w:val="21"/>
          <w:szCs w:val="21"/>
          <w:lang w:eastAsia="zh-CN"/>
        </w:rPr>
        <w:t>odoluminescence</w:t>
      </w:r>
      <w:bookmarkEnd w:id="9"/>
      <w:bookmarkEnd w:id="10"/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 (CL) images were obtained, using a JEOL scanning electron microscope housed at the State Key Laboratory of Continental Dynamics, Northwest University, China. In addition, the samples of </w:t>
      </w:r>
      <w:bookmarkStart w:id="11" w:name="OLE_LINK137"/>
      <w:r>
        <w:rPr>
          <w:rFonts w:ascii="Myriad Pro" w:hAnsi="Myriad Pro" w:eastAsia="Meiryo" w:cs="Myriad Pro"/>
          <w:sz w:val="21"/>
          <w:szCs w:val="21"/>
          <w:lang w:eastAsia="zh-CN"/>
        </w:rPr>
        <w:t>15JFS2-1</w:t>
      </w:r>
      <w:bookmarkEnd w:id="11"/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 (allgovite) and 15JFS10-1(pyroxene andesite), provide on 52 and 32 zircons grains, respectively. Considering the few zircon grains, measurement for the two samples were conducted using a Cameca 1280 SIMS at the Institute of Geology and Geophysics, Chinese Academy of Sciences in Beijing.</w:t>
      </w:r>
    </w:p>
    <w:p>
      <w:pPr>
        <w:spacing w:line="360" w:lineRule="auto"/>
        <w:rPr>
          <w:rFonts w:ascii="Myriad Pro" w:hAnsi="Myriad Pro" w:eastAsia="Meiryo" w:cs="Myriad Pro"/>
          <w:sz w:val="21"/>
          <w:szCs w:val="21"/>
          <w:lang w:eastAsia="zh-CN"/>
        </w:rPr>
      </w:pPr>
      <w:r>
        <w:rPr>
          <w:rFonts w:ascii="Myriad Pro" w:hAnsi="Myriad Pro" w:eastAsia="Meiryo" w:cs="Myriad Pro"/>
          <w:b/>
          <w:bCs/>
          <w:sz w:val="20"/>
          <w:szCs w:val="20"/>
        </w:rPr>
        <w:t>2.Table S2</w:t>
      </w:r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 is the </w:t>
      </w:r>
      <w:r>
        <w:rPr>
          <w:rFonts w:ascii="Myriad Pro" w:hAnsi="Myriad Pro" w:cs="Myriad Pro"/>
          <w:sz w:val="21"/>
          <w:szCs w:val="21"/>
          <w:lang w:eastAsia="zh-CN"/>
        </w:rPr>
        <w:t>z</w:t>
      </w:r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ircon Hf isotopic data of the early Mesozoic strata in the northeastern North China Craton. </w:t>
      </w:r>
      <w:r>
        <w:rPr>
          <w:rFonts w:ascii="Myriad Pro" w:hAnsi="Myriad Pro" w:eastAsia="Meiryo" w:cs="Myriad Pro"/>
          <w:i/>
          <w:iCs/>
          <w:sz w:val="21"/>
          <w:szCs w:val="21"/>
          <w:lang w:eastAsia="zh-CN"/>
        </w:rPr>
        <w:t>In situ</w:t>
      </w:r>
      <w:r>
        <w:rPr>
          <w:rFonts w:ascii="Myriad Pro" w:hAnsi="Myriad Pro" w:eastAsia="Meiryo" w:cs="Myriad Pro"/>
          <w:sz w:val="21"/>
          <w:szCs w:val="21"/>
          <w:lang w:eastAsia="zh-CN"/>
        </w:rPr>
        <w:t xml:space="preserve"> zircon Hf isotope analyses were conducted using a Neptune Plus MC-ICP-MS  (Thermo Fisher Scientific, Germany) equipped with a 193 nm excimer ArF laser ablation system (Lambda Physik, Göttingen, Germany) that was hosted at the State Key Laboratory of Geological Processes and Mineral Resources, China University of Geosciences. </w:t>
      </w:r>
    </w:p>
    <w:p>
      <w:pPr>
        <w:spacing w:before="100" w:beforeAutospacing="1" w:after="100" w:afterAutospacing="1" w:line="360" w:lineRule="auto"/>
        <w:rPr>
          <w:rFonts w:ascii="Myriad Pro" w:hAnsi="Myriad Pro" w:eastAsia="Times New Roman"/>
          <w:b/>
          <w:bCs/>
          <w:lang w:eastAsia="zh-CN"/>
        </w:rPr>
      </w:pPr>
      <w:r>
        <w:rPr>
          <w:rFonts w:ascii="Myriad Pro" w:hAnsi="Myriad Pro" w:eastAsia="Times New Roman"/>
          <w:b/>
          <w:bCs/>
        </w:rPr>
        <w:t>Table Captions</w:t>
      </w:r>
    </w:p>
    <w:p>
      <w:pPr>
        <w:spacing w:before="100" w:beforeAutospacing="1" w:after="100" w:afterAutospacing="1" w:line="360" w:lineRule="auto"/>
        <w:rPr>
          <w:rFonts w:ascii="Myriad Pro" w:hAnsi="Myriad Pro" w:eastAsia="Times New Roman"/>
          <w:sz w:val="20"/>
          <w:szCs w:val="20"/>
          <w:lang w:eastAsia="zh-CN"/>
        </w:rPr>
      </w:pPr>
      <w:r>
        <w:rPr>
          <w:rFonts w:ascii="Myriad Pro" w:hAnsi="Myriad Pro" w:eastAsia="Times New Roman"/>
          <w:b/>
          <w:bCs/>
          <w:sz w:val="20"/>
          <w:szCs w:val="20"/>
        </w:rPr>
        <w:t>Table S1</w:t>
      </w:r>
      <w:r>
        <w:rPr>
          <w:rFonts w:ascii="Myriad Pro" w:hAnsi="Myriad Pro" w:eastAsia="Times New Roman"/>
          <w:sz w:val="20"/>
          <w:szCs w:val="20"/>
        </w:rPr>
        <w:t xml:space="preserve">. </w:t>
      </w:r>
      <w:bookmarkStart w:id="12" w:name="OLE_LINK221"/>
      <w:bookmarkStart w:id="13" w:name="OLE_LINK222"/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Zircon U-Pb </w:t>
      </w:r>
      <w:r>
        <w:rPr>
          <w:rFonts w:ascii="Myriad Pro" w:hAnsi="Myriad Pro" w:cs="Myriad Pro"/>
          <w:sz w:val="20"/>
          <w:szCs w:val="20"/>
          <w:lang w:eastAsia="zh-CN"/>
        </w:rPr>
        <w:t xml:space="preserve">dating </w:t>
      </w:r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data </w:t>
      </w:r>
      <w:r>
        <w:rPr>
          <w:rFonts w:ascii="Myriad Pro" w:hAnsi="Myriad Pro" w:eastAsia="Times New Roman"/>
          <w:sz w:val="20"/>
          <w:szCs w:val="20"/>
          <w:lang w:eastAsia="zh-CN"/>
        </w:rPr>
        <w:t>of</w:t>
      </w:r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 early Mesozoic strata in</w:t>
      </w:r>
      <w:bookmarkStart w:id="14" w:name="OLE_LINK198"/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 </w:t>
      </w:r>
      <w:r>
        <w:rPr>
          <w:rFonts w:ascii="Myriad Pro" w:hAnsi="Myriad Pro" w:eastAsia="Times New Roman"/>
          <w:sz w:val="20"/>
          <w:szCs w:val="20"/>
          <w:lang w:eastAsia="zh-CN"/>
        </w:rPr>
        <w:t xml:space="preserve">the </w:t>
      </w:r>
      <w:r>
        <w:rPr>
          <w:rFonts w:ascii="Myriad Pro" w:hAnsi="Myriad Pro" w:eastAsia="Meiryo" w:cs="Myriad Pro"/>
          <w:sz w:val="20"/>
          <w:szCs w:val="20"/>
          <w:lang w:eastAsia="zh-CN"/>
        </w:rPr>
        <w:t>northeastern North China Craton</w:t>
      </w:r>
      <w:bookmarkEnd w:id="12"/>
      <w:bookmarkEnd w:id="13"/>
      <w:bookmarkEnd w:id="14"/>
    </w:p>
    <w:bookmarkEnd w:id="0"/>
    <w:bookmarkEnd w:id="1"/>
    <w:bookmarkEnd w:id="2"/>
    <w:bookmarkEnd w:id="3"/>
    <w:p>
      <w:pPr>
        <w:rPr>
          <w:rFonts w:ascii="Myriad Pro" w:hAnsi="Myriad Pro" w:eastAsia="Meiryo" w:cs="Myriad Pro"/>
          <w:sz w:val="20"/>
          <w:szCs w:val="20"/>
          <w:lang w:eastAsia="zh-CN"/>
        </w:rPr>
      </w:pPr>
      <w:r>
        <w:rPr>
          <w:rFonts w:ascii="Myriad Pro" w:hAnsi="Myriad Pro" w:eastAsia="Meiryo" w:cs="Myriad Pro"/>
          <w:b/>
          <w:bCs/>
          <w:sz w:val="20"/>
          <w:szCs w:val="20"/>
          <w:lang w:eastAsia="zh-CN"/>
        </w:rPr>
        <w:t>Table S2</w:t>
      </w:r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. </w:t>
      </w:r>
      <w:bookmarkStart w:id="15" w:name="OLE_LINK223"/>
      <w:bookmarkStart w:id="16" w:name="OLE_LINK224"/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Zircon Hf </w:t>
      </w:r>
      <w:r>
        <w:rPr>
          <w:rFonts w:ascii="Myriad Pro" w:hAnsi="Myriad Pro" w:cs="Myriad Pro"/>
          <w:sz w:val="20"/>
          <w:szCs w:val="20"/>
          <w:lang w:eastAsia="zh-CN"/>
        </w:rPr>
        <w:t xml:space="preserve">isotopic </w:t>
      </w:r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data </w:t>
      </w:r>
      <w:r>
        <w:rPr>
          <w:rFonts w:ascii="Myriad Pro" w:hAnsi="Myriad Pro" w:eastAsia="Times New Roman"/>
          <w:sz w:val="20"/>
          <w:szCs w:val="20"/>
          <w:lang w:eastAsia="zh-CN"/>
        </w:rPr>
        <w:t>of</w:t>
      </w:r>
      <w:r>
        <w:rPr>
          <w:rFonts w:ascii="Myriad Pro" w:hAnsi="Myriad Pro" w:eastAsia="Meiryo" w:cs="Myriad Pro"/>
          <w:sz w:val="20"/>
          <w:szCs w:val="20"/>
          <w:lang w:eastAsia="zh-CN"/>
        </w:rPr>
        <w:t xml:space="preserve"> early Mesozoic strata in the northeastern North China Craton    </w:t>
      </w:r>
      <w:bookmarkEnd w:id="15"/>
      <w:bookmarkEnd w:id="16"/>
    </w:p>
    <w:sectPr>
      <w:headerReference r:id="rId3" w:type="default"/>
      <w:footerReference r:id="rId4" w:type="default"/>
      <w:pgSz w:w="12240" w:h="15840"/>
      <w:pgMar w:top="1440" w:right="1800" w:bottom="1440" w:left="1800" w:header="720" w:footer="720" w:gutter="0"/>
      <w:pgNumType w:start="1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yriad Pro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yriad Pro 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eiryo">
    <w:panose1 w:val="020B0604030504040204"/>
    <w:charset w:val="80"/>
    <w:family w:val="swiss"/>
    <w:pitch w:val="default"/>
    <w:sig w:usb0="E00002FF" w:usb1="6AC7FFFF" w:usb2="08000012" w:usb3="00000000" w:csb0="6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5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0"/>
        <w:szCs w:val="20"/>
      </w:rPr>
    </w:pP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8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9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8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7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 w:cs="Symbol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21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6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 w:cs="Symbol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2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 w:cs="Symbol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78E3"/>
    <w:rsid w:val="00130743"/>
    <w:rsid w:val="00130B50"/>
    <w:rsid w:val="00137CE2"/>
    <w:rsid w:val="0016337A"/>
    <w:rsid w:val="00163FDB"/>
    <w:rsid w:val="00164269"/>
    <w:rsid w:val="001966FD"/>
    <w:rsid w:val="00197826"/>
    <w:rsid w:val="001A1BDE"/>
    <w:rsid w:val="001C7B4E"/>
    <w:rsid w:val="001F0876"/>
    <w:rsid w:val="001F167C"/>
    <w:rsid w:val="001F5E91"/>
    <w:rsid w:val="0020183F"/>
    <w:rsid w:val="002077B9"/>
    <w:rsid w:val="00221C70"/>
    <w:rsid w:val="002251AF"/>
    <w:rsid w:val="00227D86"/>
    <w:rsid w:val="00243B68"/>
    <w:rsid w:val="00262D72"/>
    <w:rsid w:val="002800B6"/>
    <w:rsid w:val="002B35D4"/>
    <w:rsid w:val="002C030F"/>
    <w:rsid w:val="002F3966"/>
    <w:rsid w:val="00320E2C"/>
    <w:rsid w:val="00331D75"/>
    <w:rsid w:val="00355362"/>
    <w:rsid w:val="00363E44"/>
    <w:rsid w:val="00395E86"/>
    <w:rsid w:val="003A2FD8"/>
    <w:rsid w:val="003A60B9"/>
    <w:rsid w:val="003B254F"/>
    <w:rsid w:val="003B40E6"/>
    <w:rsid w:val="003C007A"/>
    <w:rsid w:val="003E1980"/>
    <w:rsid w:val="003F6E14"/>
    <w:rsid w:val="00405336"/>
    <w:rsid w:val="004568BC"/>
    <w:rsid w:val="004571D5"/>
    <w:rsid w:val="00462F1B"/>
    <w:rsid w:val="0046356B"/>
    <w:rsid w:val="00467ABF"/>
    <w:rsid w:val="00477182"/>
    <w:rsid w:val="004779CB"/>
    <w:rsid w:val="00481118"/>
    <w:rsid w:val="004B2481"/>
    <w:rsid w:val="004D2A8C"/>
    <w:rsid w:val="004E42D8"/>
    <w:rsid w:val="004E7BA2"/>
    <w:rsid w:val="004F7EDF"/>
    <w:rsid w:val="005001AC"/>
    <w:rsid w:val="00517016"/>
    <w:rsid w:val="00527D71"/>
    <w:rsid w:val="00527D84"/>
    <w:rsid w:val="005314B5"/>
    <w:rsid w:val="0053588A"/>
    <w:rsid w:val="00535E12"/>
    <w:rsid w:val="0054432F"/>
    <w:rsid w:val="00552C23"/>
    <w:rsid w:val="005607DD"/>
    <w:rsid w:val="00572DFF"/>
    <w:rsid w:val="005A558C"/>
    <w:rsid w:val="005A6CCD"/>
    <w:rsid w:val="005B186E"/>
    <w:rsid w:val="005C6651"/>
    <w:rsid w:val="005D6D71"/>
    <w:rsid w:val="005E28F8"/>
    <w:rsid w:val="005E6513"/>
    <w:rsid w:val="00601911"/>
    <w:rsid w:val="00611F9E"/>
    <w:rsid w:val="006237D4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D4D1F"/>
    <w:rsid w:val="006F602A"/>
    <w:rsid w:val="007108F5"/>
    <w:rsid w:val="00713AF2"/>
    <w:rsid w:val="00713E5B"/>
    <w:rsid w:val="00717026"/>
    <w:rsid w:val="007402FC"/>
    <w:rsid w:val="007411A1"/>
    <w:rsid w:val="007563F2"/>
    <w:rsid w:val="00764008"/>
    <w:rsid w:val="00807D35"/>
    <w:rsid w:val="008115D9"/>
    <w:rsid w:val="00825950"/>
    <w:rsid w:val="00885C9B"/>
    <w:rsid w:val="008927D0"/>
    <w:rsid w:val="008C3BAB"/>
    <w:rsid w:val="008D5D2A"/>
    <w:rsid w:val="008D725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435DE"/>
    <w:rsid w:val="00A50033"/>
    <w:rsid w:val="00A51A12"/>
    <w:rsid w:val="00A627D4"/>
    <w:rsid w:val="00A74DA2"/>
    <w:rsid w:val="00A92733"/>
    <w:rsid w:val="00AA76F3"/>
    <w:rsid w:val="00AC7DA6"/>
    <w:rsid w:val="00AD499C"/>
    <w:rsid w:val="00AE519D"/>
    <w:rsid w:val="00B30334"/>
    <w:rsid w:val="00B3147F"/>
    <w:rsid w:val="00B36869"/>
    <w:rsid w:val="00B43B31"/>
    <w:rsid w:val="00B47CFA"/>
    <w:rsid w:val="00B50074"/>
    <w:rsid w:val="00B57F00"/>
    <w:rsid w:val="00B626CB"/>
    <w:rsid w:val="00B7560C"/>
    <w:rsid w:val="00B77E40"/>
    <w:rsid w:val="00B82C22"/>
    <w:rsid w:val="00B93DBA"/>
    <w:rsid w:val="00B9440A"/>
    <w:rsid w:val="00B952C1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75292"/>
    <w:rsid w:val="00CC1384"/>
    <w:rsid w:val="00CC3760"/>
    <w:rsid w:val="00CD10EB"/>
    <w:rsid w:val="00CD3720"/>
    <w:rsid w:val="00CE6EAA"/>
    <w:rsid w:val="00CF1848"/>
    <w:rsid w:val="00CF5C2F"/>
    <w:rsid w:val="00D04BCF"/>
    <w:rsid w:val="00D10134"/>
    <w:rsid w:val="00D143D9"/>
    <w:rsid w:val="00D4372A"/>
    <w:rsid w:val="00D60BB0"/>
    <w:rsid w:val="00D65708"/>
    <w:rsid w:val="00D73201"/>
    <w:rsid w:val="00D8159F"/>
    <w:rsid w:val="00DD1D04"/>
    <w:rsid w:val="00DD79D7"/>
    <w:rsid w:val="00E20431"/>
    <w:rsid w:val="00E257C8"/>
    <w:rsid w:val="00E40896"/>
    <w:rsid w:val="00E43D2D"/>
    <w:rsid w:val="00E449CB"/>
    <w:rsid w:val="00E63760"/>
    <w:rsid w:val="00E64049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  <w:rsid w:val="1A7F4E5D"/>
    <w:rsid w:val="202B52B1"/>
    <w:rsid w:val="226B4511"/>
    <w:rsid w:val="23FA7DE4"/>
    <w:rsid w:val="24CD66F3"/>
    <w:rsid w:val="32942B69"/>
    <w:rsid w:val="516B334B"/>
    <w:rsid w:val="51BD7FD3"/>
    <w:rsid w:val="60BA429F"/>
    <w:rsid w:val="65814545"/>
    <w:rsid w:val="65E17C18"/>
    <w:rsid w:val="7D1C3E73"/>
    <w:rsid w:val="7DC9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name="index 1"/>
    <w:lsdException w:qFormat="1" w:unhideWhenUsed="0" w:uiPriority="99" w:name="index 2"/>
    <w:lsdException w:qFormat="1" w:unhideWhenUsed="0" w:uiPriority="99" w:name="index 3"/>
    <w:lsdException w:qFormat="1" w:unhideWhenUsed="0" w:uiPriority="99" w:name="index 4"/>
    <w:lsdException w:qFormat="1" w:unhideWhenUsed="0" w:uiPriority="99" w:name="index 5"/>
    <w:lsdException w:qFormat="1" w:unhideWhenUsed="0" w:uiPriority="99" w:name="index 6"/>
    <w:lsdException w:qFormat="1" w:unhideWhenUsed="0" w:uiPriority="99" w:name="index 7"/>
    <w:lsdException w:qFormat="1" w:unhideWhenUsed="0" w:uiPriority="99" w:name="index 8"/>
    <w:lsdException w:qFormat="1" w:unhideWhenUsed="0" w:uiPriority="99" w:name="index 9"/>
    <w:lsdException w:qFormat="1" w:unhideWhenUsed="0" w:uiPriority="99" w:name="toc 1"/>
    <w:lsdException w:qFormat="1" w:unhideWhenUsed="0" w:uiPriority="99" w:name="toc 2"/>
    <w:lsdException w:unhideWhenUsed="0" w:uiPriority="99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unhideWhenUsed="0" w:uiPriority="99" w:name="toc 7"/>
    <w:lsdException w:qFormat="1" w:unhideWhenUsed="0" w:uiPriority="99" w:name="toc 8"/>
    <w:lsdException w:qFormat="1" w:unhideWhenUsed="0" w:uiPriority="99" w:name="toc 9"/>
    <w:lsdException w:unhideWhenUsed="0" w:uiPriority="99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99" w:name="header"/>
    <w:lsdException w:unhideWhenUsed="0" w:uiPriority="99" w:name="footer"/>
    <w:lsdException w:qFormat="1" w:unhideWhenUsed="0" w:uiPriority="99" w:name="index heading"/>
    <w:lsdException w:qFormat="1" w:unhideWhenUsed="0" w:uiPriority="99" w:semiHidden="0" w:name="caption"/>
    <w:lsdException w:qFormat="1" w:unhideWhenUsed="0" w:uiPriority="99" w:name="table of figures"/>
    <w:lsdException w:qFormat="1" w:unhideWhenUsed="0" w:uiPriority="99" w:name="envelope address"/>
    <w:lsdException w:unhideWhenUsed="0" w:uiPriority="99" w:name="envelope return"/>
    <w:lsdException w:unhideWhenUsed="0" w:uiPriority="0" w:semiHidden="0" w:name="footnote reference"/>
    <w:lsdException w:qFormat="1" w:unhideWhenUsed="0" w:uiPriority="99" w:name="annotation reference"/>
    <w:lsdException w:unhideWhenUsed="0" w:uiPriority="0" w:semiHidden="0" w:name="line number"/>
    <w:lsdException w:qFormat="1" w:unhideWhenUsed="0" w:uiPriority="99" w:name="page number"/>
    <w:lsdException w:unhideWhenUsed="0" w:uiPriority="0" w:semiHidden="0" w:name="endnote reference"/>
    <w:lsdException w:qFormat="1" w:unhideWhenUsed="0" w:uiPriority="99" w:name="endnote text"/>
    <w:lsdException w:qFormat="1" w:unhideWhenUsed="0" w:uiPriority="99" w:name="table of authorities"/>
    <w:lsdException w:qFormat="1" w:unhideWhenUsed="0" w:uiPriority="99" w:name="macro"/>
    <w:lsdException w:qFormat="1" w:unhideWhenUsed="0" w:uiPriority="99" w:name="toa heading"/>
    <w:lsdException w:unhideWhenUsed="0" w:uiPriority="99" w:name="List"/>
    <w:lsdException w:unhideWhenUsed="0" w:uiPriority="99" w:name="List Bullet"/>
    <w:lsdException w:qFormat="1" w:unhideWhenUsed="0" w:uiPriority="99" w:name="List Number"/>
    <w:lsdException w:qFormat="1" w:unhideWhenUsed="0" w:uiPriority="99" w:name="List 2"/>
    <w:lsdException w:qFormat="1" w:unhideWhenUsed="0" w:uiPriority="99" w:name="List 3"/>
    <w:lsdException w:qFormat="1" w:unhideWhenUsed="0" w:uiPriority="99" w:name="List 4"/>
    <w:lsdException w:qFormat="1" w:unhideWhenUsed="0" w:uiPriority="99" w:name="List 5"/>
    <w:lsdException w:qFormat="1" w:unhideWhenUsed="0" w:uiPriority="99" w:name="List Bullet 2"/>
    <w:lsdException w:qFormat="1" w:unhideWhenUsed="0" w:uiPriority="99" w:name="List Bullet 3"/>
    <w:lsdException w:unhideWhenUsed="0" w:uiPriority="99" w:name="List Bullet 4"/>
    <w:lsdException w:qFormat="1" w:unhideWhenUsed="0" w:uiPriority="99" w:name="List Bullet 5"/>
    <w:lsdException w:unhideWhenUsed="0" w:uiPriority="99" w:name="List Number 2"/>
    <w:lsdException w:qFormat="1" w:unhideWhenUsed="0" w:uiPriority="99" w:name="List Number 3"/>
    <w:lsdException w:unhideWhenUsed="0" w:uiPriority="99" w:name="List Number 4"/>
    <w:lsdException w:qFormat="1" w:unhideWhenUsed="0" w:uiPriority="99" w:name="List Number 5"/>
    <w:lsdException w:qFormat="1" w:unhideWhenUsed="0" w:uiPriority="99" w:semiHidden="0" w:name="Title"/>
    <w:lsdException w:qFormat="1" w:unhideWhenUsed="0" w:uiPriority="99" w:name="Closing"/>
    <w:lsdException w:qFormat="1" w:unhideWhenUsed="0" w:uiPriority="99" w:name="Signature"/>
    <w:lsdException w:qFormat="1" w:unhideWhenUsed="0" w:uiPriority="99" w:name="Default Paragraph Font"/>
    <w:lsdException w:qFormat="1" w:unhideWhenUsed="0" w:uiPriority="99" w:name="Body Text"/>
    <w:lsdException w:qFormat="1" w:unhideWhenUsed="0" w:uiPriority="99" w:name="Body Text Indent"/>
    <w:lsdException w:qFormat="1" w:unhideWhenUsed="0" w:uiPriority="99" w:name="List Continue"/>
    <w:lsdException w:qFormat="1" w:unhideWhenUsed="0" w:uiPriority="99" w:name="List Continue 2"/>
    <w:lsdException w:qFormat="1" w:unhideWhenUsed="0" w:uiPriority="99" w:name="List Continue 3"/>
    <w:lsdException w:qFormat="1" w:unhideWhenUsed="0" w:uiPriority="99" w:name="List Continue 4"/>
    <w:lsdException w:qFormat="1" w:unhideWhenUsed="0" w:uiPriority="99" w:name="List Continue 5"/>
    <w:lsdException w:unhideWhenUsed="0" w:uiPriority="99" w:name="Message Header"/>
    <w:lsdException w:qFormat="1" w:unhideWhenUsed="0" w:uiPriority="99" w:semiHidden="0" w:name="Subtitle"/>
    <w:lsdException w:qFormat="1" w:unhideWhenUsed="0" w:uiPriority="99" w:name="Salutation"/>
    <w:lsdException w:qFormat="1" w:unhideWhenUsed="0" w:uiPriority="99" w:name="Date"/>
    <w:lsdException w:unhideWhenUsed="0" w:uiPriority="99" w:name="Body Text First Indent"/>
    <w:lsdException w:unhideWhenUsed="0" w:uiPriority="99" w:name="Body Text First Indent 2"/>
    <w:lsdException w:qFormat="1" w:unhideWhenUsed="0" w:uiPriority="99" w:name="Note Heading"/>
    <w:lsdException w:qFormat="1" w:unhideWhenUsed="0" w:uiPriority="99" w:name="Body Text 2"/>
    <w:lsdException w:unhideWhenUsed="0" w:uiPriority="99" w:name="Body Text 3"/>
    <w:lsdException w:qFormat="1" w:unhideWhenUsed="0" w:uiPriority="99" w:name="Body Text Indent 2"/>
    <w:lsdException w:qFormat="1" w:unhideWhenUsed="0" w:uiPriority="99" w:name="Body Text Indent 3"/>
    <w:lsdException w:unhideWhenUsed="0" w:uiPriority="99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qFormat="1" w:unhideWhenUsed="0" w:uiPriority="99" w:name="Document Map"/>
    <w:lsdException w:unhideWhenUsed="0" w:uiPriority="99" w:name="Plain Text"/>
    <w:lsdException w:unhideWhenUsed="0" w:uiPriority="99" w:name="E-mail Signature"/>
    <w:lsdException w:qFormat="1" w:unhideWhenUsed="0" w:uiPriority="99" w:name="Normal (Web)"/>
    <w:lsdException w:unhideWhenUsed="0" w:uiPriority="0" w:semiHidden="0" w:name="HTML Acronym"/>
    <w:lsdException w:qFormat="1" w:unhideWhenUsed="0" w:uiPriority="99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94"/>
    <w:qFormat/>
    <w:uiPriority w:val="99"/>
    <w:pPr>
      <w:keepNext/>
      <w:spacing w:before="240" w:after="60"/>
      <w:outlineLvl w:val="0"/>
    </w:pPr>
    <w:rPr>
      <w:b/>
      <w:bCs/>
      <w:kern w:val="32"/>
      <w:lang w:eastAsia="zh-CN"/>
    </w:rPr>
  </w:style>
  <w:style w:type="paragraph" w:styleId="3">
    <w:name w:val="heading 2"/>
    <w:basedOn w:val="1"/>
    <w:next w:val="1"/>
    <w:link w:val="95"/>
    <w:qFormat/>
    <w:uiPriority w:val="9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zh-CN"/>
    </w:rPr>
  </w:style>
  <w:style w:type="paragraph" w:styleId="4">
    <w:name w:val="heading 3"/>
    <w:basedOn w:val="1"/>
    <w:next w:val="1"/>
    <w:link w:val="96"/>
    <w:qFormat/>
    <w:uiPriority w:val="99"/>
    <w:pPr>
      <w:keepNext/>
      <w:spacing w:line="480" w:lineRule="auto"/>
      <w:outlineLvl w:val="2"/>
    </w:pPr>
    <w:rPr>
      <w:rFonts w:ascii="Times" w:hAnsi="Times" w:cs="Times"/>
      <w:b/>
      <w:bCs/>
    </w:rPr>
  </w:style>
  <w:style w:type="paragraph" w:styleId="5">
    <w:name w:val="heading 4"/>
    <w:basedOn w:val="1"/>
    <w:next w:val="1"/>
    <w:link w:val="97"/>
    <w:qFormat/>
    <w:uiPriority w:val="99"/>
    <w:pPr>
      <w:keepNext/>
      <w:spacing w:line="480" w:lineRule="auto"/>
      <w:outlineLvl w:val="3"/>
    </w:pPr>
    <w:rPr>
      <w:rFonts w:ascii="Times" w:hAnsi="Times" w:cs="Times"/>
      <w:b/>
      <w:bCs/>
      <w:color w:val="0000FF"/>
      <w:sz w:val="44"/>
      <w:szCs w:val="44"/>
    </w:rPr>
  </w:style>
  <w:style w:type="paragraph" w:styleId="6">
    <w:name w:val="heading 5"/>
    <w:basedOn w:val="1"/>
    <w:next w:val="1"/>
    <w:link w:val="98"/>
    <w:qFormat/>
    <w:uiPriority w:val="99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eastAsia="zh-CN"/>
    </w:rPr>
  </w:style>
  <w:style w:type="paragraph" w:styleId="7">
    <w:name w:val="heading 6"/>
    <w:basedOn w:val="1"/>
    <w:next w:val="1"/>
    <w:link w:val="99"/>
    <w:qFormat/>
    <w:uiPriority w:val="99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8">
    <w:name w:val="heading 7"/>
    <w:basedOn w:val="1"/>
    <w:next w:val="1"/>
    <w:link w:val="100"/>
    <w:qFormat/>
    <w:uiPriority w:val="99"/>
    <w:pPr>
      <w:spacing w:before="240" w:after="60"/>
      <w:outlineLvl w:val="6"/>
    </w:pPr>
    <w:rPr>
      <w:rFonts w:ascii="Calibri" w:hAnsi="Calibri" w:cs="Calibri"/>
      <w:lang w:eastAsia="zh-CN"/>
    </w:rPr>
  </w:style>
  <w:style w:type="paragraph" w:styleId="9">
    <w:name w:val="heading 8"/>
    <w:basedOn w:val="1"/>
    <w:next w:val="1"/>
    <w:link w:val="101"/>
    <w:qFormat/>
    <w:uiPriority w:val="99"/>
    <w:pPr>
      <w:spacing w:before="240" w:after="60"/>
      <w:outlineLvl w:val="7"/>
    </w:pPr>
    <w:rPr>
      <w:rFonts w:ascii="Calibri" w:hAnsi="Calibri" w:cs="Calibri"/>
      <w:i/>
      <w:iCs/>
      <w:lang w:eastAsia="zh-CN"/>
    </w:rPr>
  </w:style>
  <w:style w:type="paragraph" w:styleId="10">
    <w:name w:val="heading 9"/>
    <w:basedOn w:val="1"/>
    <w:next w:val="1"/>
    <w:link w:val="102"/>
    <w:qFormat/>
    <w:uiPriority w:val="99"/>
    <w:pPr>
      <w:spacing w:before="240" w:after="60"/>
      <w:outlineLvl w:val="8"/>
    </w:pPr>
    <w:rPr>
      <w:rFonts w:ascii="Cambria" w:hAnsi="Cambria" w:cs="Cambria"/>
      <w:sz w:val="22"/>
      <w:szCs w:val="22"/>
      <w:lang w:eastAsia="zh-CN"/>
    </w:rPr>
  </w:style>
  <w:style w:type="character" w:default="1" w:styleId="88">
    <w:name w:val="Default Paragraph Font"/>
    <w:semiHidden/>
    <w:qFormat/>
    <w:uiPriority w:val="99"/>
  </w:style>
  <w:style w:type="table" w:default="1" w:styleId="9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semiHidden/>
    <w:qFormat/>
    <w:uiPriority w:val="99"/>
    <w:pPr>
      <w:ind w:left="1080" w:hanging="360"/>
    </w:pPr>
  </w:style>
  <w:style w:type="paragraph" w:styleId="12">
    <w:name w:val="annotation subject"/>
    <w:basedOn w:val="13"/>
    <w:next w:val="13"/>
    <w:link w:val="104"/>
    <w:semiHidden/>
    <w:qFormat/>
    <w:uiPriority w:val="99"/>
    <w:rPr>
      <w:b/>
      <w:bCs/>
      <w:lang w:eastAsia="zh-CN"/>
    </w:rPr>
  </w:style>
  <w:style w:type="paragraph" w:styleId="13">
    <w:name w:val="annotation text"/>
    <w:basedOn w:val="1"/>
    <w:link w:val="103"/>
    <w:semiHidden/>
    <w:qFormat/>
    <w:uiPriority w:val="99"/>
    <w:rPr>
      <w:sz w:val="20"/>
      <w:szCs w:val="20"/>
    </w:rPr>
  </w:style>
  <w:style w:type="paragraph" w:styleId="14">
    <w:name w:val="toc 7"/>
    <w:basedOn w:val="1"/>
    <w:next w:val="1"/>
    <w:semiHidden/>
    <w:uiPriority w:val="99"/>
    <w:pPr>
      <w:ind w:left="1440"/>
    </w:pPr>
  </w:style>
  <w:style w:type="paragraph" w:styleId="15">
    <w:name w:val="Body Text First Indent"/>
    <w:basedOn w:val="16"/>
    <w:link w:val="106"/>
    <w:semiHidden/>
    <w:uiPriority w:val="99"/>
    <w:pPr>
      <w:ind w:firstLine="210"/>
    </w:pPr>
  </w:style>
  <w:style w:type="paragraph" w:styleId="16">
    <w:name w:val="Body Text"/>
    <w:basedOn w:val="1"/>
    <w:link w:val="105"/>
    <w:semiHidden/>
    <w:qFormat/>
    <w:uiPriority w:val="99"/>
    <w:pPr>
      <w:spacing w:after="120"/>
    </w:pPr>
    <w:rPr>
      <w:lang w:eastAsia="zh-CN"/>
    </w:rPr>
  </w:style>
  <w:style w:type="paragraph" w:styleId="17">
    <w:name w:val="List Number 2"/>
    <w:basedOn w:val="1"/>
    <w:semiHidden/>
    <w:uiPriority w:val="99"/>
    <w:pPr>
      <w:numPr>
        <w:ilvl w:val="0"/>
        <w:numId w:val="1"/>
      </w:numPr>
    </w:pPr>
  </w:style>
  <w:style w:type="paragraph" w:styleId="18">
    <w:name w:val="table of authorities"/>
    <w:basedOn w:val="1"/>
    <w:next w:val="1"/>
    <w:semiHidden/>
    <w:qFormat/>
    <w:uiPriority w:val="99"/>
    <w:pPr>
      <w:ind w:left="240" w:hanging="240"/>
    </w:pPr>
  </w:style>
  <w:style w:type="paragraph" w:styleId="19">
    <w:name w:val="macro"/>
    <w:link w:val="107"/>
    <w:semiHidden/>
    <w:qFormat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eastAsia="宋体" w:cs="Courier New"/>
      <w:kern w:val="0"/>
      <w:sz w:val="20"/>
      <w:szCs w:val="20"/>
      <w:lang w:val="en-US" w:eastAsia="en-US" w:bidi="ar-SA"/>
    </w:rPr>
  </w:style>
  <w:style w:type="paragraph" w:styleId="20">
    <w:name w:val="Note Heading"/>
    <w:basedOn w:val="1"/>
    <w:next w:val="1"/>
    <w:link w:val="108"/>
    <w:semiHidden/>
    <w:qFormat/>
    <w:uiPriority w:val="99"/>
    <w:rPr>
      <w:lang w:eastAsia="zh-CN"/>
    </w:rPr>
  </w:style>
  <w:style w:type="paragraph" w:styleId="21">
    <w:name w:val="List Bullet 4"/>
    <w:basedOn w:val="1"/>
    <w:semiHidden/>
    <w:uiPriority w:val="99"/>
    <w:pPr>
      <w:numPr>
        <w:ilvl w:val="0"/>
        <w:numId w:val="2"/>
      </w:numPr>
    </w:pPr>
  </w:style>
  <w:style w:type="paragraph" w:styleId="22">
    <w:name w:val="index 8"/>
    <w:basedOn w:val="1"/>
    <w:next w:val="1"/>
    <w:semiHidden/>
    <w:qFormat/>
    <w:uiPriority w:val="99"/>
    <w:pPr>
      <w:ind w:left="1920" w:hanging="240"/>
    </w:pPr>
  </w:style>
  <w:style w:type="paragraph" w:styleId="23">
    <w:name w:val="E-mail Signature"/>
    <w:basedOn w:val="1"/>
    <w:link w:val="109"/>
    <w:semiHidden/>
    <w:uiPriority w:val="99"/>
    <w:rPr>
      <w:lang w:eastAsia="zh-CN"/>
    </w:rPr>
  </w:style>
  <w:style w:type="paragraph" w:styleId="24">
    <w:name w:val="List Number"/>
    <w:basedOn w:val="1"/>
    <w:semiHidden/>
    <w:qFormat/>
    <w:uiPriority w:val="99"/>
    <w:pPr>
      <w:numPr>
        <w:ilvl w:val="0"/>
        <w:numId w:val="3"/>
      </w:numPr>
    </w:pPr>
  </w:style>
  <w:style w:type="paragraph" w:styleId="25">
    <w:name w:val="Normal Indent"/>
    <w:basedOn w:val="1"/>
    <w:semiHidden/>
    <w:uiPriority w:val="99"/>
    <w:pPr>
      <w:ind w:left="720"/>
    </w:pPr>
  </w:style>
  <w:style w:type="paragraph" w:styleId="26">
    <w:name w:val="caption"/>
    <w:basedOn w:val="1"/>
    <w:next w:val="1"/>
    <w:qFormat/>
    <w:uiPriority w:val="99"/>
    <w:rPr>
      <w:b/>
      <w:bCs/>
      <w:sz w:val="20"/>
      <w:szCs w:val="20"/>
    </w:rPr>
  </w:style>
  <w:style w:type="paragraph" w:styleId="27">
    <w:name w:val="index 5"/>
    <w:basedOn w:val="1"/>
    <w:next w:val="1"/>
    <w:semiHidden/>
    <w:qFormat/>
    <w:uiPriority w:val="99"/>
    <w:pPr>
      <w:ind w:left="1200" w:hanging="240"/>
    </w:pPr>
  </w:style>
  <w:style w:type="paragraph" w:styleId="28">
    <w:name w:val="List Bullet"/>
    <w:basedOn w:val="1"/>
    <w:semiHidden/>
    <w:uiPriority w:val="99"/>
    <w:pPr>
      <w:numPr>
        <w:ilvl w:val="0"/>
        <w:numId w:val="4"/>
      </w:numPr>
    </w:pPr>
  </w:style>
  <w:style w:type="paragraph" w:styleId="29">
    <w:name w:val="envelope address"/>
    <w:basedOn w:val="1"/>
    <w:semiHidden/>
    <w:qFormat/>
    <w:uiPriority w:val="99"/>
    <w:pPr>
      <w:framePr w:w="7920" w:h="1980" w:hRule="exact" w:hSpace="180" w:wrap="around" w:vAnchor="margin" w:hAnchor="page" w:xAlign="center" w:yAlign="bottom"/>
      <w:ind w:left="2880"/>
    </w:pPr>
    <w:rPr>
      <w:rFonts w:ascii="Cambria" w:hAnsi="Cambria" w:cs="Cambria"/>
    </w:rPr>
  </w:style>
  <w:style w:type="paragraph" w:styleId="30">
    <w:name w:val="Document Map"/>
    <w:basedOn w:val="1"/>
    <w:link w:val="110"/>
    <w:semiHidden/>
    <w:qFormat/>
    <w:uiPriority w:val="99"/>
    <w:rPr>
      <w:rFonts w:ascii="Tahoma" w:hAnsi="Tahoma" w:cs="Tahoma"/>
      <w:sz w:val="16"/>
      <w:szCs w:val="16"/>
      <w:lang w:eastAsia="zh-CN"/>
    </w:rPr>
  </w:style>
  <w:style w:type="paragraph" w:styleId="31">
    <w:name w:val="toa heading"/>
    <w:basedOn w:val="1"/>
    <w:next w:val="1"/>
    <w:semiHidden/>
    <w:qFormat/>
    <w:uiPriority w:val="99"/>
    <w:pPr>
      <w:spacing w:before="120"/>
    </w:pPr>
    <w:rPr>
      <w:rFonts w:ascii="Cambria" w:hAnsi="Cambria" w:cs="Cambria"/>
      <w:b/>
      <w:bCs/>
    </w:rPr>
  </w:style>
  <w:style w:type="paragraph" w:styleId="32">
    <w:name w:val="index 6"/>
    <w:basedOn w:val="1"/>
    <w:next w:val="1"/>
    <w:semiHidden/>
    <w:qFormat/>
    <w:uiPriority w:val="99"/>
    <w:pPr>
      <w:ind w:left="1440" w:hanging="240"/>
    </w:pPr>
  </w:style>
  <w:style w:type="paragraph" w:styleId="33">
    <w:name w:val="Salutation"/>
    <w:basedOn w:val="1"/>
    <w:next w:val="1"/>
    <w:link w:val="111"/>
    <w:semiHidden/>
    <w:qFormat/>
    <w:uiPriority w:val="99"/>
    <w:rPr>
      <w:lang w:eastAsia="zh-CN"/>
    </w:rPr>
  </w:style>
  <w:style w:type="paragraph" w:styleId="34">
    <w:name w:val="Body Text 3"/>
    <w:basedOn w:val="1"/>
    <w:link w:val="112"/>
    <w:semiHidden/>
    <w:uiPriority w:val="99"/>
    <w:pPr>
      <w:spacing w:after="120"/>
    </w:pPr>
    <w:rPr>
      <w:sz w:val="16"/>
      <w:szCs w:val="16"/>
      <w:lang w:eastAsia="zh-CN"/>
    </w:rPr>
  </w:style>
  <w:style w:type="paragraph" w:styleId="35">
    <w:name w:val="Closing"/>
    <w:basedOn w:val="1"/>
    <w:link w:val="113"/>
    <w:semiHidden/>
    <w:qFormat/>
    <w:uiPriority w:val="99"/>
    <w:pPr>
      <w:ind w:left="4320"/>
    </w:pPr>
    <w:rPr>
      <w:lang w:eastAsia="zh-CN"/>
    </w:rPr>
  </w:style>
  <w:style w:type="paragraph" w:styleId="36">
    <w:name w:val="List Bullet 3"/>
    <w:basedOn w:val="1"/>
    <w:semiHidden/>
    <w:qFormat/>
    <w:uiPriority w:val="99"/>
    <w:pPr>
      <w:numPr>
        <w:ilvl w:val="0"/>
        <w:numId w:val="5"/>
      </w:numPr>
    </w:pPr>
  </w:style>
  <w:style w:type="paragraph" w:styleId="37">
    <w:name w:val="Body Text Indent"/>
    <w:basedOn w:val="1"/>
    <w:link w:val="114"/>
    <w:semiHidden/>
    <w:qFormat/>
    <w:uiPriority w:val="99"/>
    <w:pPr>
      <w:spacing w:after="120"/>
      <w:ind w:left="360"/>
    </w:pPr>
    <w:rPr>
      <w:lang w:eastAsia="zh-CN"/>
    </w:rPr>
  </w:style>
  <w:style w:type="paragraph" w:styleId="38">
    <w:name w:val="List Number 3"/>
    <w:basedOn w:val="1"/>
    <w:semiHidden/>
    <w:qFormat/>
    <w:uiPriority w:val="99"/>
    <w:pPr>
      <w:numPr>
        <w:ilvl w:val="0"/>
        <w:numId w:val="6"/>
      </w:numPr>
    </w:pPr>
  </w:style>
  <w:style w:type="paragraph" w:styleId="39">
    <w:name w:val="List 2"/>
    <w:basedOn w:val="1"/>
    <w:semiHidden/>
    <w:qFormat/>
    <w:uiPriority w:val="99"/>
    <w:pPr>
      <w:ind w:left="720" w:hanging="360"/>
    </w:pPr>
  </w:style>
  <w:style w:type="paragraph" w:styleId="40">
    <w:name w:val="List Continue"/>
    <w:basedOn w:val="1"/>
    <w:semiHidden/>
    <w:qFormat/>
    <w:uiPriority w:val="99"/>
    <w:pPr>
      <w:spacing w:after="120"/>
      <w:ind w:left="360"/>
    </w:pPr>
  </w:style>
  <w:style w:type="paragraph" w:styleId="41">
    <w:name w:val="Block Text"/>
    <w:basedOn w:val="1"/>
    <w:semiHidden/>
    <w:uiPriority w:val="99"/>
    <w:pPr>
      <w:spacing w:after="120"/>
      <w:ind w:left="1440" w:right="1440"/>
    </w:pPr>
  </w:style>
  <w:style w:type="paragraph" w:styleId="42">
    <w:name w:val="List Bullet 2"/>
    <w:basedOn w:val="1"/>
    <w:semiHidden/>
    <w:qFormat/>
    <w:uiPriority w:val="99"/>
    <w:pPr>
      <w:numPr>
        <w:ilvl w:val="0"/>
        <w:numId w:val="7"/>
      </w:numPr>
    </w:pPr>
  </w:style>
  <w:style w:type="paragraph" w:styleId="43">
    <w:name w:val="HTML Address"/>
    <w:basedOn w:val="1"/>
    <w:link w:val="115"/>
    <w:semiHidden/>
    <w:qFormat/>
    <w:uiPriority w:val="99"/>
    <w:rPr>
      <w:i/>
      <w:iCs/>
      <w:lang w:eastAsia="zh-CN"/>
    </w:rPr>
  </w:style>
  <w:style w:type="paragraph" w:styleId="44">
    <w:name w:val="index 4"/>
    <w:basedOn w:val="1"/>
    <w:next w:val="1"/>
    <w:semiHidden/>
    <w:qFormat/>
    <w:uiPriority w:val="99"/>
    <w:pPr>
      <w:ind w:left="960" w:hanging="240"/>
    </w:pPr>
  </w:style>
  <w:style w:type="paragraph" w:styleId="45">
    <w:name w:val="toc 5"/>
    <w:basedOn w:val="1"/>
    <w:next w:val="1"/>
    <w:semiHidden/>
    <w:qFormat/>
    <w:uiPriority w:val="99"/>
    <w:pPr>
      <w:ind w:left="960"/>
    </w:pPr>
  </w:style>
  <w:style w:type="paragraph" w:styleId="46">
    <w:name w:val="toc 3"/>
    <w:basedOn w:val="1"/>
    <w:next w:val="1"/>
    <w:semiHidden/>
    <w:uiPriority w:val="99"/>
    <w:pPr>
      <w:ind w:left="480"/>
    </w:pPr>
  </w:style>
  <w:style w:type="paragraph" w:styleId="47">
    <w:name w:val="Plain Text"/>
    <w:basedOn w:val="1"/>
    <w:link w:val="116"/>
    <w:semiHidden/>
    <w:uiPriority w:val="99"/>
    <w:rPr>
      <w:rFonts w:ascii="Courier New" w:hAnsi="Courier New" w:cs="Courier New"/>
      <w:sz w:val="20"/>
      <w:szCs w:val="20"/>
      <w:lang w:eastAsia="zh-CN"/>
    </w:rPr>
  </w:style>
  <w:style w:type="paragraph" w:styleId="48">
    <w:name w:val="List Bullet 5"/>
    <w:basedOn w:val="1"/>
    <w:semiHidden/>
    <w:qFormat/>
    <w:uiPriority w:val="99"/>
    <w:pPr>
      <w:numPr>
        <w:ilvl w:val="0"/>
        <w:numId w:val="8"/>
      </w:numPr>
    </w:pPr>
  </w:style>
  <w:style w:type="paragraph" w:styleId="49">
    <w:name w:val="List Number 4"/>
    <w:basedOn w:val="1"/>
    <w:semiHidden/>
    <w:uiPriority w:val="99"/>
    <w:pPr>
      <w:numPr>
        <w:ilvl w:val="0"/>
        <w:numId w:val="9"/>
      </w:numPr>
    </w:pPr>
  </w:style>
  <w:style w:type="paragraph" w:styleId="50">
    <w:name w:val="toc 8"/>
    <w:basedOn w:val="1"/>
    <w:next w:val="1"/>
    <w:semiHidden/>
    <w:qFormat/>
    <w:uiPriority w:val="99"/>
    <w:pPr>
      <w:ind w:left="1680"/>
    </w:pPr>
  </w:style>
  <w:style w:type="paragraph" w:styleId="51">
    <w:name w:val="index 3"/>
    <w:basedOn w:val="1"/>
    <w:next w:val="1"/>
    <w:semiHidden/>
    <w:qFormat/>
    <w:uiPriority w:val="99"/>
    <w:pPr>
      <w:ind w:left="720" w:hanging="240"/>
    </w:pPr>
  </w:style>
  <w:style w:type="paragraph" w:styleId="52">
    <w:name w:val="Date"/>
    <w:basedOn w:val="1"/>
    <w:next w:val="1"/>
    <w:link w:val="117"/>
    <w:semiHidden/>
    <w:qFormat/>
    <w:uiPriority w:val="99"/>
    <w:rPr>
      <w:lang w:eastAsia="zh-CN"/>
    </w:rPr>
  </w:style>
  <w:style w:type="paragraph" w:styleId="53">
    <w:name w:val="Body Text Indent 2"/>
    <w:basedOn w:val="1"/>
    <w:link w:val="118"/>
    <w:semiHidden/>
    <w:qFormat/>
    <w:uiPriority w:val="99"/>
    <w:pPr>
      <w:spacing w:after="120" w:line="480" w:lineRule="auto"/>
      <w:ind w:left="360"/>
    </w:pPr>
    <w:rPr>
      <w:lang w:eastAsia="zh-CN"/>
    </w:rPr>
  </w:style>
  <w:style w:type="paragraph" w:styleId="54">
    <w:name w:val="endnote text"/>
    <w:basedOn w:val="1"/>
    <w:link w:val="119"/>
    <w:semiHidden/>
    <w:qFormat/>
    <w:uiPriority w:val="99"/>
    <w:rPr>
      <w:sz w:val="20"/>
      <w:szCs w:val="20"/>
    </w:rPr>
  </w:style>
  <w:style w:type="paragraph" w:styleId="55">
    <w:name w:val="List Continue 5"/>
    <w:basedOn w:val="1"/>
    <w:semiHidden/>
    <w:qFormat/>
    <w:uiPriority w:val="99"/>
    <w:pPr>
      <w:spacing w:after="120"/>
      <w:ind w:left="1800"/>
    </w:pPr>
  </w:style>
  <w:style w:type="paragraph" w:styleId="56">
    <w:name w:val="Balloon Text"/>
    <w:basedOn w:val="1"/>
    <w:link w:val="120"/>
    <w:semiHidden/>
    <w:qFormat/>
    <w:uiPriority w:val="99"/>
    <w:rPr>
      <w:rFonts w:ascii="Tahoma" w:hAnsi="Tahoma" w:cs="Tahoma"/>
      <w:sz w:val="16"/>
      <w:szCs w:val="16"/>
      <w:lang w:eastAsia="zh-CN"/>
    </w:rPr>
  </w:style>
  <w:style w:type="paragraph" w:styleId="57">
    <w:name w:val="footer"/>
    <w:basedOn w:val="1"/>
    <w:link w:val="121"/>
    <w:semiHidden/>
    <w:uiPriority w:val="99"/>
    <w:pPr>
      <w:tabs>
        <w:tab w:val="center" w:pos="4680"/>
        <w:tab w:val="right" w:pos="9360"/>
      </w:tabs>
    </w:pPr>
    <w:rPr>
      <w:lang w:eastAsia="zh-CN"/>
    </w:rPr>
  </w:style>
  <w:style w:type="paragraph" w:styleId="58">
    <w:name w:val="envelope return"/>
    <w:basedOn w:val="1"/>
    <w:semiHidden/>
    <w:uiPriority w:val="99"/>
    <w:rPr>
      <w:rFonts w:ascii="Cambria" w:hAnsi="Cambria" w:cs="Cambria"/>
      <w:sz w:val="20"/>
      <w:szCs w:val="20"/>
    </w:rPr>
  </w:style>
  <w:style w:type="paragraph" w:styleId="59">
    <w:name w:val="Body Text First Indent 2"/>
    <w:basedOn w:val="37"/>
    <w:link w:val="122"/>
    <w:semiHidden/>
    <w:uiPriority w:val="99"/>
    <w:pPr>
      <w:ind w:firstLine="210"/>
    </w:pPr>
  </w:style>
  <w:style w:type="paragraph" w:styleId="60">
    <w:name w:val="header"/>
    <w:basedOn w:val="1"/>
    <w:link w:val="123"/>
    <w:semiHidden/>
    <w:qFormat/>
    <w:uiPriority w:val="99"/>
    <w:pPr>
      <w:tabs>
        <w:tab w:val="center" w:pos="4680"/>
        <w:tab w:val="right" w:pos="9360"/>
      </w:tabs>
    </w:pPr>
    <w:rPr>
      <w:lang w:eastAsia="zh-CN"/>
    </w:rPr>
  </w:style>
  <w:style w:type="paragraph" w:styleId="61">
    <w:name w:val="Signature"/>
    <w:basedOn w:val="1"/>
    <w:link w:val="124"/>
    <w:semiHidden/>
    <w:qFormat/>
    <w:uiPriority w:val="99"/>
    <w:pPr>
      <w:ind w:left="4320"/>
    </w:pPr>
    <w:rPr>
      <w:lang w:eastAsia="zh-CN"/>
    </w:rPr>
  </w:style>
  <w:style w:type="paragraph" w:styleId="62">
    <w:name w:val="toc 1"/>
    <w:basedOn w:val="1"/>
    <w:next w:val="1"/>
    <w:semiHidden/>
    <w:qFormat/>
    <w:uiPriority w:val="99"/>
  </w:style>
  <w:style w:type="paragraph" w:styleId="63">
    <w:name w:val="List Continue 4"/>
    <w:basedOn w:val="1"/>
    <w:semiHidden/>
    <w:qFormat/>
    <w:uiPriority w:val="99"/>
    <w:pPr>
      <w:spacing w:after="120"/>
      <w:ind w:left="1440"/>
    </w:pPr>
  </w:style>
  <w:style w:type="paragraph" w:styleId="64">
    <w:name w:val="toc 4"/>
    <w:basedOn w:val="1"/>
    <w:next w:val="1"/>
    <w:semiHidden/>
    <w:qFormat/>
    <w:uiPriority w:val="99"/>
    <w:pPr>
      <w:ind w:left="720"/>
    </w:pPr>
  </w:style>
  <w:style w:type="paragraph" w:styleId="65">
    <w:name w:val="index heading"/>
    <w:basedOn w:val="1"/>
    <w:next w:val="66"/>
    <w:semiHidden/>
    <w:qFormat/>
    <w:uiPriority w:val="99"/>
    <w:rPr>
      <w:rFonts w:ascii="Cambria" w:hAnsi="Cambria" w:cs="Cambria"/>
      <w:b/>
      <w:bCs/>
    </w:rPr>
  </w:style>
  <w:style w:type="paragraph" w:styleId="66">
    <w:name w:val="index 1"/>
    <w:basedOn w:val="1"/>
    <w:next w:val="1"/>
    <w:semiHidden/>
    <w:qFormat/>
    <w:uiPriority w:val="99"/>
    <w:pPr>
      <w:ind w:left="240" w:hanging="240"/>
    </w:pPr>
  </w:style>
  <w:style w:type="paragraph" w:styleId="67">
    <w:name w:val="Subtitle"/>
    <w:basedOn w:val="1"/>
    <w:next w:val="1"/>
    <w:link w:val="125"/>
    <w:qFormat/>
    <w:uiPriority w:val="99"/>
    <w:pPr>
      <w:spacing w:after="60"/>
      <w:jc w:val="center"/>
      <w:outlineLvl w:val="1"/>
    </w:pPr>
    <w:rPr>
      <w:rFonts w:ascii="Cambria" w:hAnsi="Cambria" w:cs="Cambria"/>
      <w:lang w:eastAsia="zh-CN"/>
    </w:rPr>
  </w:style>
  <w:style w:type="paragraph" w:styleId="68">
    <w:name w:val="List Number 5"/>
    <w:basedOn w:val="1"/>
    <w:semiHidden/>
    <w:qFormat/>
    <w:uiPriority w:val="99"/>
    <w:pPr>
      <w:numPr>
        <w:ilvl w:val="0"/>
        <w:numId w:val="10"/>
      </w:numPr>
    </w:pPr>
  </w:style>
  <w:style w:type="paragraph" w:styleId="69">
    <w:name w:val="List"/>
    <w:basedOn w:val="1"/>
    <w:semiHidden/>
    <w:uiPriority w:val="99"/>
    <w:pPr>
      <w:ind w:left="360" w:hanging="360"/>
    </w:pPr>
  </w:style>
  <w:style w:type="paragraph" w:styleId="70">
    <w:name w:val="footnote text"/>
    <w:basedOn w:val="1"/>
    <w:link w:val="126"/>
    <w:semiHidden/>
    <w:qFormat/>
    <w:uiPriority w:val="99"/>
    <w:rPr>
      <w:sz w:val="20"/>
      <w:szCs w:val="20"/>
    </w:rPr>
  </w:style>
  <w:style w:type="paragraph" w:styleId="71">
    <w:name w:val="toc 6"/>
    <w:basedOn w:val="1"/>
    <w:next w:val="1"/>
    <w:semiHidden/>
    <w:qFormat/>
    <w:uiPriority w:val="99"/>
    <w:pPr>
      <w:ind w:left="1200"/>
    </w:pPr>
  </w:style>
  <w:style w:type="paragraph" w:styleId="72">
    <w:name w:val="List 5"/>
    <w:basedOn w:val="1"/>
    <w:semiHidden/>
    <w:qFormat/>
    <w:uiPriority w:val="99"/>
    <w:pPr>
      <w:ind w:left="1800" w:hanging="360"/>
    </w:pPr>
  </w:style>
  <w:style w:type="paragraph" w:styleId="73">
    <w:name w:val="Body Text Indent 3"/>
    <w:basedOn w:val="1"/>
    <w:link w:val="127"/>
    <w:semiHidden/>
    <w:qFormat/>
    <w:uiPriority w:val="99"/>
    <w:pPr>
      <w:spacing w:after="120"/>
      <w:ind w:left="360"/>
    </w:pPr>
    <w:rPr>
      <w:sz w:val="16"/>
      <w:szCs w:val="16"/>
      <w:lang w:eastAsia="zh-CN"/>
    </w:rPr>
  </w:style>
  <w:style w:type="paragraph" w:styleId="74">
    <w:name w:val="index 7"/>
    <w:basedOn w:val="1"/>
    <w:next w:val="1"/>
    <w:semiHidden/>
    <w:qFormat/>
    <w:uiPriority w:val="99"/>
    <w:pPr>
      <w:ind w:left="1680" w:hanging="240"/>
    </w:pPr>
  </w:style>
  <w:style w:type="paragraph" w:styleId="75">
    <w:name w:val="index 9"/>
    <w:basedOn w:val="1"/>
    <w:next w:val="1"/>
    <w:semiHidden/>
    <w:qFormat/>
    <w:uiPriority w:val="99"/>
    <w:pPr>
      <w:ind w:left="2160" w:hanging="240"/>
    </w:pPr>
  </w:style>
  <w:style w:type="paragraph" w:styleId="76">
    <w:name w:val="table of figures"/>
    <w:basedOn w:val="1"/>
    <w:next w:val="1"/>
    <w:semiHidden/>
    <w:qFormat/>
    <w:uiPriority w:val="99"/>
  </w:style>
  <w:style w:type="paragraph" w:styleId="77">
    <w:name w:val="toc 2"/>
    <w:basedOn w:val="1"/>
    <w:next w:val="1"/>
    <w:semiHidden/>
    <w:qFormat/>
    <w:uiPriority w:val="99"/>
    <w:pPr>
      <w:ind w:left="240"/>
    </w:pPr>
  </w:style>
  <w:style w:type="paragraph" w:styleId="78">
    <w:name w:val="toc 9"/>
    <w:basedOn w:val="1"/>
    <w:next w:val="1"/>
    <w:semiHidden/>
    <w:qFormat/>
    <w:uiPriority w:val="99"/>
    <w:pPr>
      <w:ind w:left="1920"/>
    </w:pPr>
  </w:style>
  <w:style w:type="paragraph" w:styleId="79">
    <w:name w:val="Body Text 2"/>
    <w:basedOn w:val="1"/>
    <w:link w:val="128"/>
    <w:semiHidden/>
    <w:qFormat/>
    <w:uiPriority w:val="99"/>
    <w:pPr>
      <w:spacing w:after="120" w:line="480" w:lineRule="auto"/>
    </w:pPr>
    <w:rPr>
      <w:lang w:eastAsia="zh-CN"/>
    </w:rPr>
  </w:style>
  <w:style w:type="paragraph" w:styleId="80">
    <w:name w:val="List 4"/>
    <w:basedOn w:val="1"/>
    <w:semiHidden/>
    <w:qFormat/>
    <w:uiPriority w:val="99"/>
    <w:pPr>
      <w:ind w:left="1440" w:hanging="360"/>
    </w:pPr>
  </w:style>
  <w:style w:type="paragraph" w:styleId="81">
    <w:name w:val="List Continue 2"/>
    <w:basedOn w:val="1"/>
    <w:semiHidden/>
    <w:qFormat/>
    <w:uiPriority w:val="99"/>
    <w:pPr>
      <w:spacing w:after="120"/>
      <w:ind w:left="720"/>
    </w:pPr>
  </w:style>
  <w:style w:type="paragraph" w:styleId="82">
    <w:name w:val="Message Header"/>
    <w:basedOn w:val="1"/>
    <w:link w:val="129"/>
    <w:semiHidden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Cambria" w:hAnsi="Cambria" w:cs="Cambria"/>
      <w:lang w:eastAsia="zh-CN"/>
    </w:rPr>
  </w:style>
  <w:style w:type="paragraph" w:styleId="83">
    <w:name w:val="HTML Preformatted"/>
    <w:basedOn w:val="1"/>
    <w:link w:val="130"/>
    <w:semiHidden/>
    <w:uiPriority w:val="99"/>
    <w:rPr>
      <w:rFonts w:ascii="Courier New" w:hAnsi="Courier New" w:cs="Courier New"/>
      <w:sz w:val="20"/>
      <w:szCs w:val="20"/>
      <w:lang w:eastAsia="zh-CN"/>
    </w:rPr>
  </w:style>
  <w:style w:type="paragraph" w:styleId="84">
    <w:name w:val="Normal (Web)"/>
    <w:basedOn w:val="1"/>
    <w:semiHidden/>
    <w:qFormat/>
    <w:uiPriority w:val="99"/>
  </w:style>
  <w:style w:type="paragraph" w:styleId="85">
    <w:name w:val="List Continue 3"/>
    <w:basedOn w:val="1"/>
    <w:semiHidden/>
    <w:qFormat/>
    <w:uiPriority w:val="99"/>
    <w:pPr>
      <w:spacing w:after="120"/>
      <w:ind w:left="1080"/>
    </w:pPr>
  </w:style>
  <w:style w:type="paragraph" w:styleId="86">
    <w:name w:val="index 2"/>
    <w:basedOn w:val="1"/>
    <w:next w:val="1"/>
    <w:semiHidden/>
    <w:qFormat/>
    <w:uiPriority w:val="99"/>
    <w:pPr>
      <w:ind w:left="480" w:hanging="240"/>
    </w:pPr>
  </w:style>
  <w:style w:type="paragraph" w:styleId="87">
    <w:name w:val="Title"/>
    <w:basedOn w:val="1"/>
    <w:next w:val="1"/>
    <w:link w:val="131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zh-CN"/>
    </w:rPr>
  </w:style>
  <w:style w:type="character" w:styleId="89">
    <w:name w:val="Strong"/>
    <w:basedOn w:val="88"/>
    <w:qFormat/>
    <w:uiPriority w:val="99"/>
    <w:rPr>
      <w:b/>
      <w:bCs/>
    </w:rPr>
  </w:style>
  <w:style w:type="character" w:styleId="90">
    <w:name w:val="page number"/>
    <w:basedOn w:val="88"/>
    <w:semiHidden/>
    <w:qFormat/>
    <w:uiPriority w:val="99"/>
  </w:style>
  <w:style w:type="character" w:styleId="91">
    <w:name w:val="Hyperlink"/>
    <w:basedOn w:val="88"/>
    <w:semiHidden/>
    <w:qFormat/>
    <w:uiPriority w:val="99"/>
    <w:rPr>
      <w:color w:val="0000FF"/>
      <w:u w:val="single"/>
    </w:rPr>
  </w:style>
  <w:style w:type="character" w:styleId="92">
    <w:name w:val="annotation reference"/>
    <w:basedOn w:val="88"/>
    <w:semiHidden/>
    <w:qFormat/>
    <w:uiPriority w:val="99"/>
    <w:rPr>
      <w:sz w:val="16"/>
      <w:szCs w:val="16"/>
    </w:rPr>
  </w:style>
  <w:style w:type="character" w:customStyle="1" w:styleId="94">
    <w:name w:val="Heading 1 Char"/>
    <w:basedOn w:val="88"/>
    <w:link w:val="2"/>
    <w:semiHidden/>
    <w:locked/>
    <w:uiPriority w:val="99"/>
    <w:rPr>
      <w:b/>
      <w:bCs/>
      <w:kern w:val="32"/>
      <w:sz w:val="24"/>
      <w:szCs w:val="24"/>
    </w:rPr>
  </w:style>
  <w:style w:type="character" w:customStyle="1" w:styleId="95">
    <w:name w:val="Heading 2 Char"/>
    <w:basedOn w:val="88"/>
    <w:link w:val="3"/>
    <w:semiHidden/>
    <w:qFormat/>
    <w:locked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96">
    <w:name w:val="Heading 3 Char"/>
    <w:basedOn w:val="88"/>
    <w:link w:val="4"/>
    <w:semiHidden/>
    <w:qFormat/>
    <w:uiPriority w:val="9"/>
    <w:rPr>
      <w:b/>
      <w:bCs/>
      <w:kern w:val="0"/>
      <w:sz w:val="32"/>
      <w:szCs w:val="32"/>
      <w:lang w:eastAsia="en-US"/>
    </w:rPr>
  </w:style>
  <w:style w:type="character" w:customStyle="1" w:styleId="97">
    <w:name w:val="Heading 4 Char"/>
    <w:basedOn w:val="88"/>
    <w:link w:val="5"/>
    <w:semiHidden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8">
    <w:name w:val="Heading 5 Char"/>
    <w:basedOn w:val="88"/>
    <w:link w:val="6"/>
    <w:semiHidden/>
    <w:locked/>
    <w:uiPriority w:val="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99">
    <w:name w:val="Heading 6 Char"/>
    <w:basedOn w:val="88"/>
    <w:link w:val="7"/>
    <w:semiHidden/>
    <w:qFormat/>
    <w:locked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100">
    <w:name w:val="Heading 7 Char"/>
    <w:basedOn w:val="88"/>
    <w:link w:val="8"/>
    <w:semiHidden/>
    <w:qFormat/>
    <w:locked/>
    <w:uiPriority w:val="99"/>
    <w:rPr>
      <w:rFonts w:ascii="Calibri" w:hAnsi="Calibri" w:cs="Calibri"/>
      <w:sz w:val="24"/>
      <w:szCs w:val="24"/>
    </w:rPr>
  </w:style>
  <w:style w:type="character" w:customStyle="1" w:styleId="101">
    <w:name w:val="Heading 8 Char"/>
    <w:basedOn w:val="88"/>
    <w:link w:val="9"/>
    <w:semiHidden/>
    <w:qFormat/>
    <w:locked/>
    <w:uiPriority w:val="99"/>
    <w:rPr>
      <w:rFonts w:ascii="Calibri" w:hAnsi="Calibri" w:cs="Calibri"/>
      <w:i/>
      <w:iCs/>
      <w:sz w:val="24"/>
      <w:szCs w:val="24"/>
    </w:rPr>
  </w:style>
  <w:style w:type="character" w:customStyle="1" w:styleId="102">
    <w:name w:val="Heading 9 Char"/>
    <w:basedOn w:val="88"/>
    <w:link w:val="10"/>
    <w:semiHidden/>
    <w:qFormat/>
    <w:locked/>
    <w:uiPriority w:val="99"/>
    <w:rPr>
      <w:rFonts w:ascii="Cambria" w:hAnsi="Cambria" w:cs="Cambria"/>
      <w:sz w:val="22"/>
      <w:szCs w:val="22"/>
    </w:rPr>
  </w:style>
  <w:style w:type="character" w:customStyle="1" w:styleId="103">
    <w:name w:val="Comment Text Char"/>
    <w:basedOn w:val="88"/>
    <w:link w:val="13"/>
    <w:semiHidden/>
    <w:qFormat/>
    <w:locked/>
    <w:uiPriority w:val="99"/>
  </w:style>
  <w:style w:type="character" w:customStyle="1" w:styleId="104">
    <w:name w:val="Comment Subject Char"/>
    <w:basedOn w:val="103"/>
    <w:link w:val="12"/>
    <w:semiHidden/>
    <w:qFormat/>
    <w:locked/>
    <w:uiPriority w:val="99"/>
    <w:rPr>
      <w:b/>
      <w:bCs/>
    </w:rPr>
  </w:style>
  <w:style w:type="character" w:customStyle="1" w:styleId="105">
    <w:name w:val="Body Text Char"/>
    <w:basedOn w:val="88"/>
    <w:link w:val="16"/>
    <w:semiHidden/>
    <w:qFormat/>
    <w:locked/>
    <w:uiPriority w:val="99"/>
    <w:rPr>
      <w:sz w:val="24"/>
      <w:szCs w:val="24"/>
    </w:rPr>
  </w:style>
  <w:style w:type="character" w:customStyle="1" w:styleId="106">
    <w:name w:val="Body Text First Indent Char"/>
    <w:basedOn w:val="105"/>
    <w:link w:val="15"/>
    <w:semiHidden/>
    <w:qFormat/>
    <w:locked/>
    <w:uiPriority w:val="99"/>
  </w:style>
  <w:style w:type="character" w:customStyle="1" w:styleId="107">
    <w:name w:val="Macro Text Char"/>
    <w:basedOn w:val="88"/>
    <w:link w:val="19"/>
    <w:semiHidden/>
    <w:qFormat/>
    <w:locked/>
    <w:uiPriority w:val="99"/>
    <w:rPr>
      <w:rFonts w:ascii="Courier New" w:hAnsi="Courier New" w:cs="Courier New"/>
      <w:lang w:val="en-US" w:eastAsia="en-US"/>
    </w:rPr>
  </w:style>
  <w:style w:type="character" w:customStyle="1" w:styleId="108">
    <w:name w:val="Note Heading Char"/>
    <w:basedOn w:val="88"/>
    <w:link w:val="20"/>
    <w:semiHidden/>
    <w:qFormat/>
    <w:locked/>
    <w:uiPriority w:val="99"/>
    <w:rPr>
      <w:sz w:val="24"/>
      <w:szCs w:val="24"/>
    </w:rPr>
  </w:style>
  <w:style w:type="character" w:customStyle="1" w:styleId="109">
    <w:name w:val="E-mail Signature Char"/>
    <w:basedOn w:val="88"/>
    <w:link w:val="23"/>
    <w:semiHidden/>
    <w:qFormat/>
    <w:locked/>
    <w:uiPriority w:val="99"/>
    <w:rPr>
      <w:sz w:val="24"/>
      <w:szCs w:val="24"/>
    </w:rPr>
  </w:style>
  <w:style w:type="character" w:customStyle="1" w:styleId="110">
    <w:name w:val="Document Map Char"/>
    <w:basedOn w:val="88"/>
    <w:link w:val="30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11">
    <w:name w:val="Salutation Char"/>
    <w:basedOn w:val="88"/>
    <w:link w:val="33"/>
    <w:semiHidden/>
    <w:locked/>
    <w:uiPriority w:val="99"/>
    <w:rPr>
      <w:sz w:val="24"/>
      <w:szCs w:val="24"/>
    </w:rPr>
  </w:style>
  <w:style w:type="character" w:customStyle="1" w:styleId="112">
    <w:name w:val="Body Text 3 Char"/>
    <w:basedOn w:val="88"/>
    <w:link w:val="34"/>
    <w:semiHidden/>
    <w:qFormat/>
    <w:locked/>
    <w:uiPriority w:val="99"/>
    <w:rPr>
      <w:sz w:val="16"/>
      <w:szCs w:val="16"/>
    </w:rPr>
  </w:style>
  <w:style w:type="character" w:customStyle="1" w:styleId="113">
    <w:name w:val="Closing Char"/>
    <w:basedOn w:val="88"/>
    <w:link w:val="35"/>
    <w:semiHidden/>
    <w:qFormat/>
    <w:locked/>
    <w:uiPriority w:val="99"/>
    <w:rPr>
      <w:sz w:val="24"/>
      <w:szCs w:val="24"/>
    </w:rPr>
  </w:style>
  <w:style w:type="character" w:customStyle="1" w:styleId="114">
    <w:name w:val="Body Text Indent Char"/>
    <w:basedOn w:val="88"/>
    <w:link w:val="37"/>
    <w:semiHidden/>
    <w:qFormat/>
    <w:locked/>
    <w:uiPriority w:val="99"/>
    <w:rPr>
      <w:sz w:val="24"/>
      <w:szCs w:val="24"/>
    </w:rPr>
  </w:style>
  <w:style w:type="character" w:customStyle="1" w:styleId="115">
    <w:name w:val="HTML Address Char"/>
    <w:basedOn w:val="88"/>
    <w:link w:val="43"/>
    <w:semiHidden/>
    <w:qFormat/>
    <w:locked/>
    <w:uiPriority w:val="99"/>
    <w:rPr>
      <w:i/>
      <w:iCs/>
      <w:sz w:val="24"/>
      <w:szCs w:val="24"/>
    </w:rPr>
  </w:style>
  <w:style w:type="character" w:customStyle="1" w:styleId="116">
    <w:name w:val="Plain Text Char"/>
    <w:basedOn w:val="88"/>
    <w:link w:val="47"/>
    <w:semiHidden/>
    <w:locked/>
    <w:uiPriority w:val="99"/>
    <w:rPr>
      <w:rFonts w:ascii="Courier New" w:hAnsi="Courier New" w:cs="Courier New"/>
    </w:rPr>
  </w:style>
  <w:style w:type="character" w:customStyle="1" w:styleId="117">
    <w:name w:val="Date Char"/>
    <w:basedOn w:val="88"/>
    <w:link w:val="52"/>
    <w:semiHidden/>
    <w:locked/>
    <w:uiPriority w:val="99"/>
    <w:rPr>
      <w:sz w:val="24"/>
      <w:szCs w:val="24"/>
    </w:rPr>
  </w:style>
  <w:style w:type="character" w:customStyle="1" w:styleId="118">
    <w:name w:val="Body Text Indent 2 Char"/>
    <w:basedOn w:val="88"/>
    <w:link w:val="53"/>
    <w:semiHidden/>
    <w:locked/>
    <w:uiPriority w:val="99"/>
    <w:rPr>
      <w:sz w:val="24"/>
      <w:szCs w:val="24"/>
    </w:rPr>
  </w:style>
  <w:style w:type="character" w:customStyle="1" w:styleId="119">
    <w:name w:val="Endnote Text Char"/>
    <w:basedOn w:val="88"/>
    <w:link w:val="54"/>
    <w:semiHidden/>
    <w:qFormat/>
    <w:locked/>
    <w:uiPriority w:val="99"/>
  </w:style>
  <w:style w:type="character" w:customStyle="1" w:styleId="120">
    <w:name w:val="Balloon Text Char"/>
    <w:basedOn w:val="88"/>
    <w:link w:val="56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21">
    <w:name w:val="Footer Char"/>
    <w:basedOn w:val="88"/>
    <w:link w:val="57"/>
    <w:semiHidden/>
    <w:locked/>
    <w:uiPriority w:val="99"/>
    <w:rPr>
      <w:sz w:val="24"/>
      <w:szCs w:val="24"/>
    </w:rPr>
  </w:style>
  <w:style w:type="character" w:customStyle="1" w:styleId="122">
    <w:name w:val="Body Text First Indent 2 Char"/>
    <w:basedOn w:val="114"/>
    <w:link w:val="59"/>
    <w:semiHidden/>
    <w:qFormat/>
    <w:locked/>
    <w:uiPriority w:val="99"/>
  </w:style>
  <w:style w:type="character" w:customStyle="1" w:styleId="123">
    <w:name w:val="Header Char"/>
    <w:basedOn w:val="88"/>
    <w:link w:val="60"/>
    <w:semiHidden/>
    <w:qFormat/>
    <w:locked/>
    <w:uiPriority w:val="99"/>
    <w:rPr>
      <w:sz w:val="24"/>
      <w:szCs w:val="24"/>
    </w:rPr>
  </w:style>
  <w:style w:type="character" w:customStyle="1" w:styleId="124">
    <w:name w:val="Signature Char"/>
    <w:basedOn w:val="88"/>
    <w:link w:val="61"/>
    <w:semiHidden/>
    <w:qFormat/>
    <w:locked/>
    <w:uiPriority w:val="99"/>
    <w:rPr>
      <w:sz w:val="24"/>
      <w:szCs w:val="24"/>
    </w:rPr>
  </w:style>
  <w:style w:type="character" w:customStyle="1" w:styleId="125">
    <w:name w:val="Subtitle Char"/>
    <w:basedOn w:val="88"/>
    <w:link w:val="67"/>
    <w:semiHidden/>
    <w:locked/>
    <w:uiPriority w:val="99"/>
    <w:rPr>
      <w:rFonts w:ascii="Cambria" w:hAnsi="Cambria" w:cs="Cambria"/>
      <w:sz w:val="24"/>
      <w:szCs w:val="24"/>
    </w:rPr>
  </w:style>
  <w:style w:type="character" w:customStyle="1" w:styleId="126">
    <w:name w:val="Footnote Text Char"/>
    <w:basedOn w:val="88"/>
    <w:link w:val="70"/>
    <w:semiHidden/>
    <w:qFormat/>
    <w:locked/>
    <w:uiPriority w:val="99"/>
  </w:style>
  <w:style w:type="character" w:customStyle="1" w:styleId="127">
    <w:name w:val="Body Text Indent 3 Char"/>
    <w:basedOn w:val="88"/>
    <w:link w:val="73"/>
    <w:semiHidden/>
    <w:qFormat/>
    <w:locked/>
    <w:uiPriority w:val="99"/>
    <w:rPr>
      <w:sz w:val="16"/>
      <w:szCs w:val="16"/>
    </w:rPr>
  </w:style>
  <w:style w:type="character" w:customStyle="1" w:styleId="128">
    <w:name w:val="Body Text 2 Char"/>
    <w:basedOn w:val="88"/>
    <w:link w:val="79"/>
    <w:semiHidden/>
    <w:locked/>
    <w:uiPriority w:val="99"/>
    <w:rPr>
      <w:sz w:val="24"/>
      <w:szCs w:val="24"/>
    </w:rPr>
  </w:style>
  <w:style w:type="character" w:customStyle="1" w:styleId="129">
    <w:name w:val="Message Header Char"/>
    <w:basedOn w:val="88"/>
    <w:link w:val="82"/>
    <w:semiHidden/>
    <w:locked/>
    <w:uiPriority w:val="99"/>
    <w:rPr>
      <w:rFonts w:ascii="Cambria" w:hAnsi="Cambria" w:cs="Cambria"/>
      <w:sz w:val="24"/>
      <w:szCs w:val="24"/>
      <w:shd w:val="pct20" w:color="auto" w:fill="auto"/>
    </w:rPr>
  </w:style>
  <w:style w:type="character" w:customStyle="1" w:styleId="130">
    <w:name w:val="HTML Preformatted Char"/>
    <w:basedOn w:val="88"/>
    <w:link w:val="83"/>
    <w:semiHidden/>
    <w:qFormat/>
    <w:locked/>
    <w:uiPriority w:val="99"/>
    <w:rPr>
      <w:rFonts w:ascii="Courier New" w:hAnsi="Courier New" w:cs="Courier New"/>
    </w:rPr>
  </w:style>
  <w:style w:type="character" w:customStyle="1" w:styleId="131">
    <w:name w:val="Title Char"/>
    <w:basedOn w:val="88"/>
    <w:link w:val="87"/>
    <w:semiHidden/>
    <w:qFormat/>
    <w:locked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customStyle="1" w:styleId="132">
    <w:name w:val="SM Heading"/>
    <w:basedOn w:val="2"/>
    <w:uiPriority w:val="99"/>
  </w:style>
  <w:style w:type="paragraph" w:customStyle="1" w:styleId="133">
    <w:name w:val="SM Subheading"/>
    <w:basedOn w:val="1"/>
    <w:uiPriority w:val="99"/>
    <w:rPr>
      <w:u w:val="words"/>
    </w:rPr>
  </w:style>
  <w:style w:type="paragraph" w:customStyle="1" w:styleId="134">
    <w:name w:val="SM Text"/>
    <w:basedOn w:val="1"/>
    <w:qFormat/>
    <w:uiPriority w:val="99"/>
    <w:pPr>
      <w:ind w:firstLine="480"/>
    </w:pPr>
  </w:style>
  <w:style w:type="paragraph" w:customStyle="1" w:styleId="135">
    <w:name w:val="SM caption"/>
    <w:basedOn w:val="134"/>
    <w:qFormat/>
    <w:uiPriority w:val="99"/>
    <w:pPr>
      <w:ind w:firstLine="0"/>
    </w:pPr>
  </w:style>
  <w:style w:type="paragraph" w:customStyle="1" w:styleId="136">
    <w:name w:val="书目1"/>
    <w:basedOn w:val="1"/>
    <w:next w:val="1"/>
    <w:semiHidden/>
    <w:qFormat/>
    <w:uiPriority w:val="99"/>
  </w:style>
  <w:style w:type="paragraph" w:styleId="137">
    <w:name w:val="Intense Quote"/>
    <w:basedOn w:val="1"/>
    <w:next w:val="1"/>
    <w:link w:val="138"/>
    <w:qFormat/>
    <w:uiPriority w:val="99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  <w:lang w:eastAsia="zh-CN"/>
    </w:rPr>
  </w:style>
  <w:style w:type="character" w:customStyle="1" w:styleId="138">
    <w:name w:val="Intense Quote Char"/>
    <w:basedOn w:val="88"/>
    <w:link w:val="137"/>
    <w:semiHidden/>
    <w:qFormat/>
    <w:locked/>
    <w:uiPriority w:val="99"/>
    <w:rPr>
      <w:b/>
      <w:bCs/>
      <w:i/>
      <w:iCs/>
      <w:color w:val="4F81BD"/>
      <w:sz w:val="24"/>
      <w:szCs w:val="24"/>
    </w:rPr>
  </w:style>
  <w:style w:type="paragraph" w:styleId="139">
    <w:name w:val="List Paragraph"/>
    <w:basedOn w:val="1"/>
    <w:qFormat/>
    <w:uiPriority w:val="99"/>
    <w:pPr>
      <w:ind w:left="720"/>
    </w:pPr>
  </w:style>
  <w:style w:type="paragraph" w:styleId="140">
    <w:name w:val="No Spacing"/>
    <w:qFormat/>
    <w:uiPriority w:val="99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paragraph" w:styleId="141">
    <w:name w:val="Quote"/>
    <w:basedOn w:val="1"/>
    <w:next w:val="1"/>
    <w:link w:val="142"/>
    <w:qFormat/>
    <w:uiPriority w:val="99"/>
    <w:rPr>
      <w:i/>
      <w:iCs/>
      <w:color w:val="000000"/>
      <w:lang w:eastAsia="zh-CN"/>
    </w:rPr>
  </w:style>
  <w:style w:type="character" w:customStyle="1" w:styleId="142">
    <w:name w:val="Quote Char"/>
    <w:basedOn w:val="88"/>
    <w:link w:val="141"/>
    <w:semiHidden/>
    <w:locked/>
    <w:uiPriority w:val="99"/>
    <w:rPr>
      <w:i/>
      <w:iCs/>
      <w:color w:val="000000"/>
      <w:sz w:val="24"/>
      <w:szCs w:val="24"/>
    </w:rPr>
  </w:style>
  <w:style w:type="paragraph" w:customStyle="1" w:styleId="143">
    <w:name w:val="TOC 标题1"/>
    <w:basedOn w:val="2"/>
    <w:next w:val="1"/>
    <w:semiHidden/>
    <w:uiPriority w:val="99"/>
    <w:pPr>
      <w:outlineLvl w:val="9"/>
    </w:pPr>
    <w:rPr>
      <w:rFonts w:ascii="Cambria" w:hAnsi="Cambria" w:cs="Cambria"/>
      <w:sz w:val="32"/>
      <w:szCs w:val="32"/>
    </w:rPr>
  </w:style>
  <w:style w:type="paragraph" w:customStyle="1" w:styleId="144">
    <w:name w:val="body-copy-normal"/>
    <w:basedOn w:val="1"/>
    <w:qFormat/>
    <w:uiPriority w:val="99"/>
    <w:pPr>
      <w:spacing w:before="100" w:beforeAutospacing="1" w:after="100" w:afterAutospacing="1"/>
    </w:pPr>
  </w:style>
  <w:style w:type="paragraph" w:customStyle="1" w:styleId="145">
    <w:name w:val="body-copy-ndent"/>
    <w:basedOn w:val="1"/>
    <w:qFormat/>
    <w:uiPriority w:val="99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AAAS</Company>
  <Pages>2</Pages>
  <Words>358</Words>
  <Characters>2041</Characters>
  <Lines>0</Lines>
  <Paragraphs>0</Paragraphs>
  <TotalTime>27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2016-06-06T17:38:00Z</dcterms:created>
  <dc:creator>Brooks Hanson;Dawit Tegbaru;Brian Sedora</dc:creator>
  <cp:lastModifiedBy>旖旎</cp:lastModifiedBy>
  <cp:lastPrinted>2014-09-30T16:49:00Z</cp:lastPrinted>
  <dcterms:modified xsi:type="dcterms:W3CDTF">2018-07-25T06:01:11Z</dcterms:modified>
  <dc:title>Supporting Online Material for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